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Dusche </w:t>
            </w:r>
          </w:p>
          <w:p>
            <w:pPr>
              <w:spacing w:before="0" w:after="0" w:line="240" w:lineRule="auto"/>
            </w:pPr>
            <w:r>
              <w:t>EG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171661115" name="f3ee4ee0-c149-11f0-937d-2d416616e50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96669379" name="f3ee4ee0-c149-11f0-937d-2d416616e506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Dusche </w:t>
            </w:r>
          </w:p>
          <w:p>
            <w:pPr>
              <w:spacing w:before="0" w:after="0" w:line="240" w:lineRule="auto"/>
            </w:pPr>
            <w:r>
              <w:t>EG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320828106" name="05338ad0-c14a-11f0-937d-2d416616e50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3500645" name="05338ad0-c14a-11f0-937d-2d416616e506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Dusche </w:t>
            </w:r>
          </w:p>
          <w:p>
            <w:pPr>
              <w:spacing w:before="0" w:after="0" w:line="240" w:lineRule="auto"/>
            </w:pPr>
            <w:r>
              <w:t>EG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030287109" name="131836a0-c14a-11f0-937d-2d416616e50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31470245" name="131836a0-c14a-11f0-937d-2d416616e506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7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Kehracker 621, 5046 Schmiedrued</w:t>
          </w:r>
        </w:p>
        <w:p>
          <w:pPr>
            <w:spacing w:before="0" w:after="0"/>
          </w:pPr>
          <w:r>
            <w:t>586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footer.xml" Type="http://schemas.openxmlformats.org/officeDocument/2006/relationships/footer" Id="rId7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